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BC95-JTT-HN-GTC-short</w:t>
      </w:r>
    </w:p>
    <w:p>
      <w:pPr>
        <w:pStyle w:val="Subtitle"/>
      </w:pPr>
      <w:r>
        <w:t/>
      </w:r>
      <w:r>
        <w:t xml:space="preserve"/>
      </w:r>
      <w:r>
        <w:t xml:space="preserve">SFACD BC95-JTT-HN-GTC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.6462046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.5295428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.7771057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.7183265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.6023363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.8276852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.8438087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.7102345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.9579619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.7955549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.6653935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.9151027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.7897396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.6543981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.9191247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.7163945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.5889677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.8528242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.7832782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.6523948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.8990605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.7754958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.6469133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.8995577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.9329056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.8229092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.9964422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.9161787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.7935858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.9947218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.8464156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.7106847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.9641326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.8982672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.7712175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.7967432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.9899632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.6881017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.9214365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.6881017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.9214365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.8082773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.6812397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.9201365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.8448784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.7076223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.9637279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.8267664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.6952446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.9411373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.466211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.4535095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.4241398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.475644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.7367562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.7096902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.6519458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.6913264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.7408535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.7833267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.7735069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.8475446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.6462046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.4732074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.5865959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.548776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.5141855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.5776197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.6514888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.7679421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.8154399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.8917745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.9118021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.9478419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.9332446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.7183265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.7056806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.7364079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.7243489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.7967306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.8145046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.8457668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.9141446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.8892899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.9118837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.9341178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.9316238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.9212053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.8438087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.6225593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.7144102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.6479602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.6999622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.6944958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.7808264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.8502173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.9217861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.9110937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.9219147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.9266342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.7955549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.6467844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.626844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.6782798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.6952706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.7757592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.8077873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.8286355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.8741027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.9011765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.8895112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.8877756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.864949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.7897396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.5135525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.617986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.6250447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.6220388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.6539214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.7298102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.758788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.7605218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.7430008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.8711264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.8773805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.8235635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.7163945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.4939248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.5555257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.6035371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.7176163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.8550101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.8848624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.8885548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.8406416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.8724867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.8822157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.9132742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.8916887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.7832782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.609918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.6374923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.7229516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.7093217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.7057944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.7850264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.8021675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.8836036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.9173313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.9336444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.9229165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.7754958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.8785904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.8624887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.9018437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.9130712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.9508346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.9494276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.9637952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.9616357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.961544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.9509804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.9329056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.8695791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.8541924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.8676096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.8865396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.9442642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.9178452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.9360139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.9580688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.9546972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.9485487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.9206597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.9161787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.7819666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.7634474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.7624614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.7749536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.7467711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.8455036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.9085436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.9121909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.9106864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.8984272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.9160618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.9359739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.8464156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.7221632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.8820818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.8847073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.9558771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.9462987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.8641335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.898687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.9324225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.9236778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.9079697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.9185712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.9426171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.8982672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.7786015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.8597245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.9146004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.8643365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.9012704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.9604439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.9628936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.9604768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.9589111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.9580142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.9595639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.911436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.6586722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.7039005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.7079143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.7453416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.7899918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.814552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.8537295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.8636977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.8910208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.9063204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.9145924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.9108878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.8133851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.6586722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.7039005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.7079143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.7453416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.7899918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.814552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.8537295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.8636977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.8910208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.9063204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.9145924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.9108878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.8133851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.8761852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.8822831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.8563052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.8770555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.8511113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.8316758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.8168873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.7952867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.756101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.7460649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.7195807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.6907913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.8082773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.8321508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.8134984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.796533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.8263338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.8340191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.8270458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.8443563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.849815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.8654229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.8804104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.8892424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.8797129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.8448784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.8321508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.8000281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.8035007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.8104322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.8285254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.8266449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.8340549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.8403931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.8432095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.8439523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.8482857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.837269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.7802055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.8267664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BC95-JTT-HN-GTC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.7044121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.5832877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.8309905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.7654853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.6504926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.8695866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.8950828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.7752743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.9838882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.8481101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.8225253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.6899543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.9405032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.8221041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.6914434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.9399355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.8242079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.7004611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.9215979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.6790513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.9216808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.8171796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.9954076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.9276127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.8135186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.9960598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.8354446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.9529343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.9074513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.7865098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.9867025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.9106168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.7982805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.9886243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.8458372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.7239366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.9447459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.8458372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.7239366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.9447459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.8400512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.9452296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.8727674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.7380571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.9803854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.8568379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.7278496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.96184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.5071943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.4980452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.4731097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.5297836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.7827139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.7621301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.7185817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.7601542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.8098338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.8486156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.847527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.9152563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.7044121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.5285985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.6421635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.6086695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.5782527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.6436289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.7189116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.8284349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.8692775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.9229044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.9352449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.9587303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.9510069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.7654853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.7757028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.8079681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.8007317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.8663586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.8813176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.906554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.9362282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.9486419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.9581484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.9548889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.8950828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.6904896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.7801334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.7174122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.7703856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.7683952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.8576018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.9044837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.9078684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.9458001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.9392632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.9461008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.9493866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.8481101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.6829046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.6674489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.7185177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.7380153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.8421705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.8603051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.920078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.9114375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.9164147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.9024578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.8225253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.6207252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.7301852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.7388294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.7409525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.7749062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.8486289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.8718219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.8762736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.8675297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.9366559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.9401326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.9186074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.8221041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.5340068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.5963395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.6642799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.7767544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.8921431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.9143711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.9176696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.8908839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.9137189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.9195369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.9401638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.8242079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.6325961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.6630999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.7038997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.7537959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.7476743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.7507069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.8262811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.8465676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.9111822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.9334245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.9465821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.9416223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.804786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.8611798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.8491874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.8930886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.9073308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.9461976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.9407387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.9469431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.9546397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.9632604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.9606509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.9610282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.9522919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.9280448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.8792964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.8706966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.8855391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.9046228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.9502409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.9309749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.9447393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.9456084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.9627158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.9603034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.9568026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.9398127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.9276127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.7490947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.7377903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.7431433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.7592643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.7407256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.8336983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.8986601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.9061138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.9087188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.8962995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.9156659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.8354446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.7344642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.8815983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.8882989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.9549608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.9474611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.8828456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.9129685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.9406835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.9357969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.9245266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.9338213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.9519894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.9074513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.7707509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.8494189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.9110123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.8696036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.9054632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.9597546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.9628922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.9616717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.9600575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.9603235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.9625698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.9106168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.6897695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.7364673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.7453387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.7839607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.8275385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.8534458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.8874557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.8995964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.9209117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.9295531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.9370339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.9389752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.8458372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.6897695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.7364673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.7453387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.7839607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.8275385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.8534458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.8874557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.8995964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.9209117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.9295531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.9370339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.9389752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.8458372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.9133007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.9183659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.8959801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.9100983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.8880419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.8674732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.8518921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.8277646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.7890821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.7701441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.7398243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.7086465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.8400512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.855348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.8448981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.8312169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.8577004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.8656657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.8604056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.8751402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.8793006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.8919629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.9018448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.9080598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.9016666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.8727674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.855348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.8331436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.8381691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.8456777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.8620928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.8620091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.8681287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.8725015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.8735935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.8707854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.869683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.858794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.8022175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.8568379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